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972D1" w14:textId="77777777" w:rsidR="001427E8" w:rsidRDefault="001427E8">
      <w:pPr>
        <w:autoSpaceDE w:val="0"/>
        <w:autoSpaceDN w:val="0"/>
        <w:spacing w:after="78" w:line="220" w:lineRule="exact"/>
      </w:pPr>
    </w:p>
    <w:p w14:paraId="7B968E58" w14:textId="77777777" w:rsidR="001427E8" w:rsidRPr="009E33A7" w:rsidRDefault="0057219C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9DFBEAD" w14:textId="77777777" w:rsidR="001427E8" w:rsidRPr="009E33A7" w:rsidRDefault="0057219C">
      <w:pPr>
        <w:autoSpaceDE w:val="0"/>
        <w:autoSpaceDN w:val="0"/>
        <w:spacing w:before="670" w:after="0" w:line="230" w:lineRule="auto"/>
        <w:ind w:left="1554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Чеченской Республики</w:t>
      </w:r>
    </w:p>
    <w:p w14:paraId="77A2E4A9" w14:textId="77777777" w:rsidR="001427E8" w:rsidRPr="009E33A7" w:rsidRDefault="0057219C">
      <w:pPr>
        <w:autoSpaceDE w:val="0"/>
        <w:autoSpaceDN w:val="0"/>
        <w:spacing w:before="670" w:after="0" w:line="230" w:lineRule="auto"/>
        <w:ind w:left="165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Отдел образования Шалинского муниципального района</w:t>
      </w:r>
    </w:p>
    <w:p w14:paraId="3F2B243A" w14:textId="77777777" w:rsidR="001427E8" w:rsidRPr="009E33A7" w:rsidRDefault="0057219C">
      <w:pPr>
        <w:autoSpaceDE w:val="0"/>
        <w:autoSpaceDN w:val="0"/>
        <w:spacing w:before="670" w:after="0" w:line="230" w:lineRule="auto"/>
        <w:ind w:right="2902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МБОУ «СОШ-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инт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. №10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с.Новые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Атаги»</w:t>
      </w:r>
    </w:p>
    <w:p w14:paraId="75199038" w14:textId="77777777" w:rsidR="001427E8" w:rsidRPr="009E33A7" w:rsidRDefault="0057219C">
      <w:pPr>
        <w:autoSpaceDE w:val="0"/>
        <w:autoSpaceDN w:val="0"/>
        <w:spacing w:before="1436" w:after="0" w:line="230" w:lineRule="auto"/>
        <w:ind w:right="2008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14:paraId="70BEBBA9" w14:textId="77777777" w:rsidR="001427E8" w:rsidRPr="009E33A7" w:rsidRDefault="0057219C">
      <w:pPr>
        <w:autoSpaceDE w:val="0"/>
        <w:autoSpaceDN w:val="0"/>
        <w:spacing w:after="0" w:line="230" w:lineRule="auto"/>
        <w:ind w:right="2420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14:paraId="60324465" w14:textId="77777777" w:rsidR="001427E8" w:rsidRPr="009E33A7" w:rsidRDefault="0057219C">
      <w:pPr>
        <w:autoSpaceDE w:val="0"/>
        <w:autoSpaceDN w:val="0"/>
        <w:spacing w:before="182" w:after="0" w:line="230" w:lineRule="auto"/>
        <w:ind w:right="608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______________Кадыров А.А.</w:t>
      </w:r>
    </w:p>
    <w:p w14:paraId="0376B63B" w14:textId="77777777" w:rsidR="001427E8" w:rsidRPr="00E16DBD" w:rsidRDefault="0057219C">
      <w:pPr>
        <w:autoSpaceDE w:val="0"/>
        <w:autoSpaceDN w:val="0"/>
        <w:spacing w:before="182" w:after="0" w:line="230" w:lineRule="auto"/>
        <w:ind w:right="2286"/>
        <w:jc w:val="right"/>
        <w:rPr>
          <w:lang w:val="ru-RU"/>
        </w:rPr>
      </w:pPr>
      <w:r w:rsidRPr="00E16DB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№1</w:t>
      </w:r>
    </w:p>
    <w:p w14:paraId="7C39993F" w14:textId="003FDB52" w:rsidR="001427E8" w:rsidRPr="00E16DBD" w:rsidRDefault="0057219C">
      <w:pPr>
        <w:autoSpaceDE w:val="0"/>
        <w:autoSpaceDN w:val="0"/>
        <w:spacing w:before="182" w:after="0" w:line="230" w:lineRule="auto"/>
        <w:ind w:right="1890"/>
        <w:jc w:val="right"/>
        <w:rPr>
          <w:lang w:val="ru-RU"/>
        </w:rPr>
      </w:pPr>
      <w:r w:rsidRPr="00E16DB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9E33A7" w:rsidRPr="00E16DB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</w:t>
      </w:r>
      <w:r w:rsidRPr="00E16DB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" </w:t>
      </w:r>
      <w:proofErr w:type="gramStart"/>
      <w:r w:rsidRPr="00E16DB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08  22</w:t>
      </w:r>
      <w:proofErr w:type="gramEnd"/>
      <w:r w:rsidRPr="00E16DB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14:paraId="48B8FF58" w14:textId="77777777" w:rsidR="001427E8" w:rsidRPr="009E33A7" w:rsidRDefault="0057219C">
      <w:pPr>
        <w:autoSpaceDE w:val="0"/>
        <w:autoSpaceDN w:val="0"/>
        <w:spacing w:before="1038" w:after="0" w:line="230" w:lineRule="auto"/>
        <w:ind w:right="3644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7C28BDBD" w14:textId="77777777" w:rsidR="001427E8" w:rsidRPr="009E33A7" w:rsidRDefault="0057219C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2743133)</w:t>
      </w:r>
    </w:p>
    <w:p w14:paraId="4203F5A5" w14:textId="77777777" w:rsidR="001427E8" w:rsidRPr="009E33A7" w:rsidRDefault="0057219C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2CF389B1" w14:textId="77777777" w:rsidR="001427E8" w:rsidRPr="009E33A7" w:rsidRDefault="0057219C">
      <w:pPr>
        <w:autoSpaceDE w:val="0"/>
        <w:autoSpaceDN w:val="0"/>
        <w:spacing w:before="70" w:after="0" w:line="230" w:lineRule="auto"/>
        <w:ind w:right="4436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14:paraId="15F62179" w14:textId="77777777" w:rsidR="001427E8" w:rsidRPr="009E33A7" w:rsidRDefault="0057219C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14:paraId="1E6ECE17" w14:textId="77777777" w:rsidR="001427E8" w:rsidRPr="009E33A7" w:rsidRDefault="0057219C">
      <w:pPr>
        <w:autoSpaceDE w:val="0"/>
        <w:autoSpaceDN w:val="0"/>
        <w:spacing w:before="70" w:after="0" w:line="230" w:lineRule="auto"/>
        <w:ind w:right="3614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1BE50580" w14:textId="77777777" w:rsidR="001427E8" w:rsidRPr="009E33A7" w:rsidRDefault="0057219C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Бибулатова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Людмила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Шамсудиновна</w:t>
      </w:r>
      <w:proofErr w:type="spellEnd"/>
    </w:p>
    <w:p w14:paraId="3C10BB5E" w14:textId="77777777" w:rsidR="001427E8" w:rsidRPr="009E33A7" w:rsidRDefault="0057219C">
      <w:pPr>
        <w:autoSpaceDE w:val="0"/>
        <w:autoSpaceDN w:val="0"/>
        <w:spacing w:before="70" w:after="0" w:line="230" w:lineRule="auto"/>
        <w:ind w:right="22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учитель истории</w:t>
      </w:r>
    </w:p>
    <w:p w14:paraId="68F0E401" w14:textId="77777777" w:rsidR="001427E8" w:rsidRPr="009E33A7" w:rsidRDefault="0057219C">
      <w:pPr>
        <w:autoSpaceDE w:val="0"/>
        <w:autoSpaceDN w:val="0"/>
        <w:spacing w:before="2830" w:after="0" w:line="230" w:lineRule="auto"/>
        <w:ind w:right="4074"/>
        <w:jc w:val="right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Новые Атаги 2022</w:t>
      </w:r>
    </w:p>
    <w:p w14:paraId="7C67F8EA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8" w:right="876" w:bottom="296" w:left="1440" w:header="720" w:footer="720" w:gutter="0"/>
          <w:cols w:space="720" w:equalWidth="0">
            <w:col w:w="9584" w:space="0"/>
          </w:cols>
          <w:docGrid w:linePitch="360"/>
        </w:sectPr>
      </w:pPr>
    </w:p>
    <w:p w14:paraId="3BC52132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1440" w:right="1440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14:paraId="14973C21" w14:textId="77777777" w:rsidR="001427E8" w:rsidRPr="009E33A7" w:rsidRDefault="001427E8">
      <w:pPr>
        <w:autoSpaceDE w:val="0"/>
        <w:autoSpaceDN w:val="0"/>
        <w:spacing w:after="216" w:line="220" w:lineRule="exact"/>
        <w:rPr>
          <w:lang w:val="ru-RU"/>
        </w:rPr>
      </w:pPr>
    </w:p>
    <w:p w14:paraId="08EA83FA" w14:textId="77777777" w:rsidR="001427E8" w:rsidRPr="009E33A7" w:rsidRDefault="0057219C">
      <w:pPr>
        <w:autoSpaceDE w:val="0"/>
        <w:autoSpaceDN w:val="0"/>
        <w:spacing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27D5B3F6" w14:textId="77777777" w:rsidR="001427E8" w:rsidRPr="009E33A7" w:rsidRDefault="0057219C">
      <w:pPr>
        <w:autoSpaceDE w:val="0"/>
        <w:autoSpaceDN w:val="0"/>
        <w:spacing w:before="346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14:paraId="4C65A94D" w14:textId="77777777" w:rsidR="001427E8" w:rsidRPr="009E33A7" w:rsidRDefault="0057219C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731CCD01" w14:textId="77777777" w:rsidR="001427E8" w:rsidRPr="009E33A7" w:rsidRDefault="0057219C">
      <w:pPr>
        <w:autoSpaceDE w:val="0"/>
        <w:autoSpaceDN w:val="0"/>
        <w:spacing w:before="384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14:paraId="32F19DFE" w14:textId="77777777" w:rsidR="001427E8" w:rsidRPr="009E33A7" w:rsidRDefault="0057219C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A46F236" w14:textId="77777777" w:rsidR="001427E8" w:rsidRPr="009E33A7" w:rsidRDefault="0057219C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0EC6F2C3" w14:textId="77777777" w:rsidR="001427E8" w:rsidRPr="009E33A7" w:rsidRDefault="005721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14:paraId="015BE11C" w14:textId="77777777" w:rsidR="001427E8" w:rsidRPr="009E33A7" w:rsidRDefault="0057219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3CD7A07A" w14:textId="77777777" w:rsidR="001427E8" w:rsidRPr="009E33A7" w:rsidRDefault="0057219C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7342FBB" w14:textId="77777777" w:rsidR="001427E8" w:rsidRPr="009E33A7" w:rsidRDefault="0057219C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14:paraId="6817DBD8" w14:textId="77777777" w:rsidR="001427E8" w:rsidRPr="009E33A7" w:rsidRDefault="0057219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14:paraId="7659CF2C" w14:textId="77777777" w:rsidR="001427E8" w:rsidRPr="009E33A7" w:rsidRDefault="0057219C">
      <w:pPr>
        <w:autoSpaceDE w:val="0"/>
        <w:autoSpaceDN w:val="0"/>
        <w:spacing w:before="514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14:paraId="6E6DC5CA" w14:textId="77777777" w:rsidR="001427E8" w:rsidRPr="009E33A7" w:rsidRDefault="0057219C">
      <w:pPr>
        <w:autoSpaceDE w:val="0"/>
        <w:autoSpaceDN w:val="0"/>
        <w:spacing w:before="406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года обучения составляет</w:t>
      </w:r>
    </w:p>
    <w:p w14:paraId="0449CB80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109D62" w14:textId="77777777" w:rsidR="001427E8" w:rsidRPr="009E33A7" w:rsidRDefault="001427E8">
      <w:pPr>
        <w:autoSpaceDE w:val="0"/>
        <w:autoSpaceDN w:val="0"/>
        <w:spacing w:after="66" w:line="220" w:lineRule="exact"/>
        <w:rPr>
          <w:lang w:val="ru-RU"/>
        </w:rPr>
      </w:pPr>
    </w:p>
    <w:p w14:paraId="7E726EB2" w14:textId="77777777" w:rsidR="001427E8" w:rsidRPr="009E33A7" w:rsidRDefault="0057219C">
      <w:pPr>
        <w:autoSpaceDE w:val="0"/>
        <w:autoSpaceDN w:val="0"/>
        <w:spacing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14:paraId="070DA86A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14:paraId="3202A6D4" w14:textId="77777777" w:rsidR="001427E8" w:rsidRPr="009E33A7" w:rsidRDefault="001427E8">
      <w:pPr>
        <w:autoSpaceDE w:val="0"/>
        <w:autoSpaceDN w:val="0"/>
        <w:spacing w:after="78" w:line="220" w:lineRule="exact"/>
        <w:rPr>
          <w:lang w:val="ru-RU"/>
        </w:rPr>
      </w:pPr>
    </w:p>
    <w:p w14:paraId="2AC6CEF6" w14:textId="77777777" w:rsidR="001427E8" w:rsidRPr="009E33A7" w:rsidRDefault="0057219C">
      <w:pPr>
        <w:autoSpaceDE w:val="0"/>
        <w:autoSpaceDN w:val="0"/>
        <w:spacing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7FE72D5" w14:textId="77777777" w:rsidR="001427E8" w:rsidRPr="009E33A7" w:rsidRDefault="0057219C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14:paraId="67882972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DAAF2F9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52381E43" w14:textId="77777777" w:rsidR="001427E8" w:rsidRPr="009E33A7" w:rsidRDefault="0057219C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14:paraId="4DEDC815" w14:textId="77777777" w:rsidR="001427E8" w:rsidRPr="009E33A7" w:rsidRDefault="0057219C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36219C01" w14:textId="77777777" w:rsidR="001427E8" w:rsidRPr="009E33A7" w:rsidRDefault="005721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14:paraId="426AAC0D" w14:textId="77777777" w:rsidR="001427E8" w:rsidRPr="009E33A7" w:rsidRDefault="0057219C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14:paraId="115758D3" w14:textId="77777777" w:rsidR="001427E8" w:rsidRPr="009E33A7" w:rsidRDefault="0057219C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14:paraId="5EF751EB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510E9836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7F2226A" w14:textId="77777777" w:rsidR="001427E8" w:rsidRPr="009E33A7" w:rsidRDefault="005721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14:paraId="5F1F0B55" w14:textId="77777777" w:rsidR="001427E8" w:rsidRPr="009E33A7" w:rsidRDefault="0057219C">
      <w:pPr>
        <w:autoSpaceDE w:val="0"/>
        <w:autoSpaceDN w:val="0"/>
        <w:spacing w:before="70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14:paraId="45029904" w14:textId="77777777" w:rsidR="001427E8" w:rsidRPr="009E33A7" w:rsidRDefault="0057219C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14:paraId="0FB4FFD4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2DC72588" w14:textId="77777777" w:rsidR="001427E8" w:rsidRPr="009E33A7" w:rsidRDefault="005721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14:paraId="4BF7B11D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78529626" w14:textId="77777777" w:rsidR="001427E8" w:rsidRPr="009E33A7" w:rsidRDefault="005721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города Вавилона.</w:t>
      </w:r>
    </w:p>
    <w:p w14:paraId="1357303C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12E22E2A" w14:textId="77777777" w:rsidR="001427E8" w:rsidRPr="009E33A7" w:rsidRDefault="0057219C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14:paraId="0A11B5DC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47A8007" w14:textId="77777777" w:rsidR="001427E8" w:rsidRPr="009E33A7" w:rsidRDefault="001427E8">
      <w:pPr>
        <w:autoSpaceDE w:val="0"/>
        <w:autoSpaceDN w:val="0"/>
        <w:spacing w:after="72" w:line="220" w:lineRule="exact"/>
        <w:rPr>
          <w:lang w:val="ru-RU"/>
        </w:rPr>
      </w:pPr>
    </w:p>
    <w:p w14:paraId="4A8E74D8" w14:textId="77777777" w:rsidR="001427E8" w:rsidRPr="009E33A7" w:rsidRDefault="0057219C">
      <w:pPr>
        <w:autoSpaceDE w:val="0"/>
        <w:autoSpaceDN w:val="0"/>
        <w:spacing w:after="0" w:line="262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14:paraId="56255650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. Государство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716D1EB7" w14:textId="77777777" w:rsidR="001427E8" w:rsidRPr="009E33A7" w:rsidRDefault="0057219C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14:paraId="024042A7" w14:textId="77777777" w:rsidR="001427E8" w:rsidRPr="009E33A7" w:rsidRDefault="0057219C">
      <w:pPr>
        <w:autoSpaceDE w:val="0"/>
        <w:autoSpaceDN w:val="0"/>
        <w:spacing w:before="72" w:after="0"/>
        <w:ind w:right="144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Цинь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Шихуанди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7649B0FE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0418068D" w14:textId="77777777" w:rsidR="001427E8" w:rsidRPr="009E33A7" w:rsidRDefault="0057219C">
      <w:pPr>
        <w:autoSpaceDE w:val="0"/>
        <w:autoSpaceDN w:val="0"/>
        <w:spacing w:before="70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14:paraId="28C00699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69C9D7F9" w14:textId="77777777" w:rsidR="001427E8" w:rsidRPr="009E33A7" w:rsidRDefault="0057219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7F6F54BA" w14:textId="77777777" w:rsidR="001427E8" w:rsidRPr="009E33A7" w:rsidRDefault="0057219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14:paraId="6D126BA3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76B84705" w14:textId="77777777" w:rsidR="001427E8" w:rsidRPr="009E33A7" w:rsidRDefault="0057219C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14:paraId="16897FEF" w14:textId="77777777" w:rsidR="001427E8" w:rsidRPr="009E33A7" w:rsidRDefault="0057219C">
      <w:pPr>
        <w:autoSpaceDE w:val="0"/>
        <w:autoSpaceDN w:val="0"/>
        <w:spacing w:before="70" w:after="0" w:line="262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3FDA3B4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14:paraId="247E0CDB" w14:textId="77777777" w:rsidR="001427E8" w:rsidRPr="009E33A7" w:rsidRDefault="0057219C">
      <w:pPr>
        <w:autoSpaceDE w:val="0"/>
        <w:autoSpaceDN w:val="0"/>
        <w:spacing w:before="70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14:paraId="12BFE695" w14:textId="77777777" w:rsidR="001427E8" w:rsidRPr="009E33A7" w:rsidRDefault="0057219C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14:paraId="66FD9E5F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14:paraId="2AB17DDA" w14:textId="77777777" w:rsidR="001427E8" w:rsidRPr="009E33A7" w:rsidRDefault="001427E8">
      <w:pPr>
        <w:autoSpaceDE w:val="0"/>
        <w:autoSpaceDN w:val="0"/>
        <w:spacing w:after="66" w:line="220" w:lineRule="exact"/>
        <w:rPr>
          <w:lang w:val="ru-RU"/>
        </w:rPr>
      </w:pPr>
    </w:p>
    <w:p w14:paraId="7635D7C7" w14:textId="77777777" w:rsidR="001427E8" w:rsidRPr="009E33A7" w:rsidRDefault="0057219C">
      <w:pPr>
        <w:autoSpaceDE w:val="0"/>
        <w:autoSpaceDN w:val="0"/>
        <w:spacing w:after="0" w:line="271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0AA3E75B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4CEF3D7D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1116BD6E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306DD058" w14:textId="77777777" w:rsidR="001427E8" w:rsidRPr="009E33A7" w:rsidRDefault="005721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7FDEA053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AB9809F" w14:textId="77777777" w:rsidR="001427E8" w:rsidRPr="009E33A7" w:rsidRDefault="0057219C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14:paraId="59881FF6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14:paraId="563F1627" w14:textId="77777777" w:rsidR="001427E8" w:rsidRPr="009E33A7" w:rsidRDefault="001427E8">
      <w:pPr>
        <w:autoSpaceDE w:val="0"/>
        <w:autoSpaceDN w:val="0"/>
        <w:spacing w:after="78" w:line="220" w:lineRule="exact"/>
        <w:rPr>
          <w:lang w:val="ru-RU"/>
        </w:rPr>
      </w:pPr>
    </w:p>
    <w:p w14:paraId="4D41C4B0" w14:textId="77777777" w:rsidR="001427E8" w:rsidRPr="009E33A7" w:rsidRDefault="0057219C">
      <w:pPr>
        <w:autoSpaceDE w:val="0"/>
        <w:autoSpaceDN w:val="0"/>
        <w:spacing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14:paraId="6F236AB4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CC16245" w14:textId="77777777" w:rsidR="001427E8" w:rsidRPr="009E33A7" w:rsidRDefault="0057219C">
      <w:pPr>
        <w:autoSpaceDE w:val="0"/>
        <w:autoSpaceDN w:val="0"/>
        <w:spacing w:before="262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61E3B3AD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14:paraId="7770E00B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04FEAED" w14:textId="77777777" w:rsidR="001427E8" w:rsidRPr="009E33A7" w:rsidRDefault="001427E8">
      <w:pPr>
        <w:autoSpaceDE w:val="0"/>
        <w:autoSpaceDN w:val="0"/>
        <w:spacing w:after="72" w:line="220" w:lineRule="exact"/>
        <w:rPr>
          <w:lang w:val="ru-RU"/>
        </w:rPr>
      </w:pPr>
    </w:p>
    <w:p w14:paraId="54F45359" w14:textId="77777777" w:rsidR="001427E8" w:rsidRPr="009E33A7" w:rsidRDefault="0057219C">
      <w:pPr>
        <w:autoSpaceDE w:val="0"/>
        <w:autoSpaceDN w:val="0"/>
        <w:spacing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14:paraId="3C2E6196" w14:textId="77777777" w:rsidR="001427E8" w:rsidRPr="009E33A7" w:rsidRDefault="0057219C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A6292AE" w14:textId="77777777" w:rsidR="001427E8" w:rsidRPr="009E33A7" w:rsidRDefault="0057219C">
      <w:pPr>
        <w:autoSpaceDE w:val="0"/>
        <w:autoSpaceDN w:val="0"/>
        <w:spacing w:before="262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2A1F93A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6AE2DBA4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14:paraId="1C111DEA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7B54CE2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615360C0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56B3A01B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14:paraId="44121D66" w14:textId="77777777" w:rsidR="001427E8" w:rsidRPr="009E33A7" w:rsidRDefault="001427E8">
      <w:pPr>
        <w:autoSpaceDE w:val="0"/>
        <w:autoSpaceDN w:val="0"/>
        <w:spacing w:after="96" w:line="220" w:lineRule="exact"/>
        <w:rPr>
          <w:lang w:val="ru-RU"/>
        </w:rPr>
      </w:pPr>
    </w:p>
    <w:p w14:paraId="05FEB9FC" w14:textId="77777777" w:rsidR="001427E8" w:rsidRPr="009E33A7" w:rsidRDefault="0057219C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1831A98E" w14:textId="77777777" w:rsidR="001427E8" w:rsidRPr="009E33A7" w:rsidRDefault="0057219C">
      <w:pPr>
        <w:autoSpaceDE w:val="0"/>
        <w:autoSpaceDN w:val="0"/>
        <w:spacing w:before="262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4442581F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403B6531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14:paraId="41A5F107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161C666C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A91FEA5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2DE2EFBC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14:paraId="7613D96F" w14:textId="77777777" w:rsidR="001427E8" w:rsidRPr="009E33A7" w:rsidRDefault="0057219C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728964DE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1BEF8812" w14:textId="77777777" w:rsidR="001427E8" w:rsidRPr="009E33A7" w:rsidRDefault="001427E8">
      <w:pPr>
        <w:autoSpaceDE w:val="0"/>
        <w:autoSpaceDN w:val="0"/>
        <w:spacing w:after="78" w:line="220" w:lineRule="exact"/>
        <w:rPr>
          <w:lang w:val="ru-RU"/>
        </w:rPr>
      </w:pPr>
    </w:p>
    <w:p w14:paraId="4F43D1E9" w14:textId="77777777" w:rsidR="001427E8" w:rsidRPr="009E33A7" w:rsidRDefault="0057219C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9E33A7">
        <w:rPr>
          <w:lang w:val="ru-RU"/>
        </w:rPr>
        <w:br/>
      </w:r>
      <w:r w:rsidRPr="009E33A7">
        <w:rPr>
          <w:lang w:val="ru-RU"/>
        </w:rPr>
        <w:tab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14:paraId="77D8BA66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14:paraId="5073C454" w14:textId="77777777" w:rsidR="001427E8" w:rsidRPr="009E33A7" w:rsidRDefault="001427E8">
      <w:pPr>
        <w:autoSpaceDE w:val="0"/>
        <w:autoSpaceDN w:val="0"/>
        <w:spacing w:after="64" w:line="220" w:lineRule="exact"/>
        <w:rPr>
          <w:lang w:val="ru-RU"/>
        </w:rPr>
      </w:pPr>
    </w:p>
    <w:p w14:paraId="043FAC4D" w14:textId="77777777" w:rsidR="001427E8" w:rsidRDefault="0057219C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 w:rsidR="001427E8" w14:paraId="0BD8103A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1BB06" w14:textId="77777777" w:rsidR="001427E8" w:rsidRDefault="0057219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09FBC" w14:textId="77777777" w:rsidR="001427E8" w:rsidRPr="009E33A7" w:rsidRDefault="0057219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CBEDF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3471B" w14:textId="77777777" w:rsidR="001427E8" w:rsidRDefault="0057219C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BA555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29582" w14:textId="77777777" w:rsidR="001427E8" w:rsidRDefault="0057219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E57B9" w14:textId="77777777" w:rsidR="001427E8" w:rsidRDefault="0057219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1427E8" w14:paraId="305EDE3D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AF34780" w14:textId="77777777" w:rsidR="001427E8" w:rsidRDefault="001427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20AEFCF" w14:textId="77777777" w:rsidR="001427E8" w:rsidRDefault="001427E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ED135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CC581" w14:textId="77777777" w:rsidR="001427E8" w:rsidRDefault="0057219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1CB3E" w14:textId="77777777" w:rsidR="001427E8" w:rsidRDefault="0057219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E9EDA26" w14:textId="77777777" w:rsidR="001427E8" w:rsidRDefault="001427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F23A85D" w14:textId="77777777" w:rsidR="001427E8" w:rsidRDefault="001427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FED958" w14:textId="77777777" w:rsidR="001427E8" w:rsidRDefault="001427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E4CB7A" w14:textId="77777777" w:rsidR="001427E8" w:rsidRDefault="001427E8"/>
        </w:tc>
      </w:tr>
      <w:tr w:rsidR="001427E8" w14:paraId="5A6B7954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0989C" w14:textId="77777777" w:rsidR="001427E8" w:rsidRDefault="0057219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1427E8" w14:paraId="70B6A904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A717E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0D0C7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6529C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C0F39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0F4C4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AF517" w14:textId="3638E9FD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97727" w14:textId="77777777" w:rsidR="001427E8" w:rsidRPr="009E33A7" w:rsidRDefault="0057219C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вещественных и письменных исторических источников;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D007D" w14:textId="77777777" w:rsidR="001427E8" w:rsidRDefault="0057219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95C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1C84F59A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EE15C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85745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8CB88" w14:textId="77777777" w:rsidR="001427E8" w:rsidRDefault="001427E8"/>
        </w:tc>
      </w:tr>
      <w:tr w:rsidR="001427E8" w14:paraId="21F0E61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EDC94" w14:textId="77777777" w:rsidR="001427E8" w:rsidRPr="00E16DBD" w:rsidRDefault="005721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  <w:proofErr w:type="spellEnd"/>
          </w:p>
        </w:tc>
      </w:tr>
      <w:tr w:rsidR="001427E8" w14:paraId="2907044A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8EA43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FCC42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BB120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71ED2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6446B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B8673" w14:textId="4E03DABF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1D1DA" w14:textId="77777777" w:rsidR="001427E8" w:rsidRPr="009E33A7" w:rsidRDefault="0057219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занятиях первобытных людей;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понятий: присваивающее хозяйство, язычество, миф;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C7D7F" w14:textId="77777777" w:rsidR="001427E8" w:rsidRPr="009E33A7" w:rsidRDefault="0057219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76127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54D62A20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C4CAC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62864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87039" w14:textId="77777777" w:rsidR="001427E8" w:rsidRDefault="001427E8"/>
        </w:tc>
      </w:tr>
      <w:tr w:rsidR="001427E8" w14:paraId="1EC12B4F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AEB49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  <w:tr w:rsidR="001427E8" w14:paraId="6B675D02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73CBA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1B343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70FBF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3D659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2E481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51056" w14:textId="1F2252C5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0AD9A" w14:textId="77777777" w:rsidR="001427E8" w:rsidRPr="009E33A7" w:rsidRDefault="0057219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как произошло объединение Египта, раскрывать значение этого событие</w:t>
            </w:r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Рассказывать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каким богам поклонялись древние египтяне;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пирамида, сфинкс, рельеф, фреска;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0B82D" w14:textId="77777777" w:rsidR="001427E8" w:rsidRPr="009E33A7" w:rsidRDefault="0057219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657EA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58113F3C" w14:textId="77777777">
        <w:trPr>
          <w:trHeight w:hRule="exact" w:val="16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80DFC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D7674" w14:textId="77777777" w:rsidR="001427E8" w:rsidRDefault="0057219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62E5C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D60C2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5A415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4768C" w14:textId="439EFD18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4A62F" w14:textId="77777777" w:rsidR="001427E8" w:rsidRDefault="0057219C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</w:t>
            </w:r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занятиях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живших там в древности людей;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Ассирийской державы. Рассказывать об организации ассирийского войска;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Раскрывать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Вавилонская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башня»;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8444D" w14:textId="77777777" w:rsidR="001427E8" w:rsidRPr="009E33A7" w:rsidRDefault="0057219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E33A7">
              <w:rPr>
                <w:lang w:val="ru-RU"/>
              </w:rPr>
              <w:br/>
            </w:r>
            <w:proofErr w:type="spellStart"/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0EEAC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65A2113B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3B937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53359" w14:textId="77777777" w:rsidR="001427E8" w:rsidRDefault="0057219C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F91EF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E44EE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746C4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27AAF" w14:textId="3D58FF2A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96F3A" w14:textId="77777777" w:rsidR="001427E8" w:rsidRPr="009E33A7" w:rsidRDefault="0057219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 природные условия влияли на занятия населения Восточного Средиземноморья</w:t>
            </w:r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Рассказывать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развитии ремесел и торговли в Финикии;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чем известен в истории царь Соломон;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CF43E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29EC6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552FA265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C0131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678D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680E3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B417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AF9CD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DEE36" w14:textId="666065C9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8650F" w14:textId="77777777" w:rsidR="001427E8" w:rsidRPr="009E33A7" w:rsidRDefault="0057219C">
            <w:pPr>
              <w:autoSpaceDE w:val="0"/>
              <w:autoSpaceDN w:val="0"/>
              <w:spacing w:before="76" w:after="0" w:line="250" w:lineRule="auto"/>
              <w:ind w:left="72" w:right="115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территорию Персидской державы в период ее могущества</w:t>
            </w:r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Объяснять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причины военных успехов персидской армии;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9C950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CEC3D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31C3BB0E" w14:textId="77777777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5EC69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B4B52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52DBC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8277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ED37A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3C1AA" w14:textId="6D000DE3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98880" w14:textId="77777777" w:rsidR="001427E8" w:rsidRPr="009E33A7" w:rsidRDefault="0057219C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природных условиях Древней Индии, занятиях населения</w:t>
            </w:r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Рассказывать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древнейших индийских городах, используя карту;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возникновении буддизма, основных положениях этого учения;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6662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99CDD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14:paraId="3CEBC9CC" w14:textId="77777777" w:rsidR="001427E8" w:rsidRDefault="001427E8">
      <w:pPr>
        <w:autoSpaceDE w:val="0"/>
        <w:autoSpaceDN w:val="0"/>
        <w:spacing w:after="0" w:line="14" w:lineRule="exact"/>
      </w:pPr>
    </w:p>
    <w:p w14:paraId="3CA97C6A" w14:textId="77777777" w:rsidR="001427E8" w:rsidRDefault="001427E8">
      <w:pPr>
        <w:sectPr w:rsidR="001427E8" w:rsidSect="00E16DBD">
          <w:pgSz w:w="16840" w:h="11900"/>
          <w:pgMar w:top="282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D16B829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 w:rsidR="001427E8" w14:paraId="66BC85EF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3EBEF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F375E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C019E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6D687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0C180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C17C6" w14:textId="2D7C52C5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903AF" w14:textId="77777777" w:rsidR="001427E8" w:rsidRPr="009E33A7" w:rsidRDefault="0057219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достижениях древних китайцев в развитии ремесел и торговли;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Великая Китайская стена, Великий шелковый путь, пагода, иероглиф, каллиграфия;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F3AF9" w14:textId="77777777" w:rsidR="001427E8" w:rsidRPr="009E33A7" w:rsidRDefault="0057219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63999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03902EBC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B1C7B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081C9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FD376" w14:textId="77777777" w:rsidR="001427E8" w:rsidRDefault="001427E8"/>
        </w:tc>
      </w:tr>
      <w:tr w:rsidR="001427E8" w14:paraId="1CBA4269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DA61B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1427E8" w14:paraId="5E314A49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27F80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224AB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5A5CA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5FEFC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40A20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53BC7" w14:textId="009CE884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30613" w14:textId="77777777" w:rsidR="001427E8" w:rsidRPr="009E33A7" w:rsidRDefault="0057219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CFD5D" w14:textId="77777777" w:rsidR="001427E8" w:rsidRPr="009E33A7" w:rsidRDefault="0057219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0B94C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045409B7" w14:textId="77777777">
        <w:trPr>
          <w:trHeight w:hRule="exact" w:val="28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BBCC5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59AC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F632A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C15CD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D479E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152AF" w14:textId="60CF09A8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DFF0E" w14:textId="77777777" w:rsidR="001427E8" w:rsidRPr="009E33A7" w:rsidRDefault="0057219C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осуществлялось управление греческими колониями, в чем заключались их связи с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метрополиями;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политическое устройство Древних Афин называется демократией; 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Саламинском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проливе);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причины, основных участников и итоги Пелопоннесской войны;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EA31D" w14:textId="77777777" w:rsidR="001427E8" w:rsidRPr="009E33A7" w:rsidRDefault="0057219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E33A7">
              <w:rPr>
                <w:lang w:val="ru-RU"/>
              </w:rPr>
              <w:br/>
            </w:r>
            <w:proofErr w:type="spellStart"/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46002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60DD1970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574EB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32122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ACCF3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55793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D7F50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A02E6" w14:textId="76939FCF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DD511" w14:textId="77777777" w:rsidR="001427E8" w:rsidRPr="009E33A7" w:rsidRDefault="0057219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гимнасий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Академия,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Ликей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философия, логика, этика;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3F11F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62D8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09D33443" w14:textId="77777777">
        <w:trPr>
          <w:trHeight w:hRule="exact" w:val="12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5BA87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1828B" w14:textId="77777777" w:rsidR="001427E8" w:rsidRDefault="0057219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9DC7F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CD158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81BAB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A7551" w14:textId="000DF53D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38A8D" w14:textId="77777777" w:rsidR="001427E8" w:rsidRPr="009E33A7" w:rsidRDefault="0057219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понятия «эллинизм»;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7332A" w14:textId="77777777" w:rsidR="001427E8" w:rsidRPr="009E33A7" w:rsidRDefault="0057219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2BA54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4E2873F2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898AE" w14:textId="77777777" w:rsidR="001427E8" w:rsidRDefault="0057219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5F060" w14:textId="77777777" w:rsidR="001427E8" w:rsidRDefault="0057219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3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37050" w14:textId="77777777" w:rsidR="001427E8" w:rsidRDefault="001427E8"/>
        </w:tc>
      </w:tr>
      <w:tr w:rsidR="001427E8" w14:paraId="4D015CE8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4DE50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</w:tbl>
    <w:p w14:paraId="485612D0" w14:textId="77777777" w:rsidR="001427E8" w:rsidRDefault="001427E8">
      <w:pPr>
        <w:autoSpaceDE w:val="0"/>
        <w:autoSpaceDN w:val="0"/>
        <w:spacing w:after="0" w:line="14" w:lineRule="exact"/>
      </w:pPr>
    </w:p>
    <w:p w14:paraId="291C9566" w14:textId="77777777" w:rsidR="001427E8" w:rsidRDefault="001427E8">
      <w:pPr>
        <w:sectPr w:rsidR="001427E8">
          <w:pgSz w:w="16840" w:h="11900"/>
          <w:pgMar w:top="284" w:right="640" w:bottom="87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89C29BE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 w:rsidR="001427E8" w14:paraId="361C71DC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A4700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290D6" w14:textId="77777777" w:rsidR="001427E8" w:rsidRDefault="0057219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B2050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343E1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FD129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7FFDA" w14:textId="03C1201D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F2A48" w14:textId="77777777" w:rsidR="001427E8" w:rsidRPr="009E33A7" w:rsidRDefault="0057219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Апеннинского полуострова и племенах, населявших его в древности;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победа»,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«Разделяй и властвуй!»;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5EF10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109AA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025C5C7F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8DA1D" w14:textId="77777777" w:rsidR="001427E8" w:rsidRDefault="0057219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47888" w14:textId="77777777" w:rsidR="001427E8" w:rsidRDefault="0057219C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0C5C3" w14:textId="77777777" w:rsidR="001427E8" w:rsidRDefault="0057219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F80D7" w14:textId="77777777" w:rsidR="001427E8" w:rsidRDefault="0057219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E7805" w14:textId="77777777" w:rsidR="001427E8" w:rsidRDefault="0057219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F2F55" w14:textId="4CD72C08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7AFB6" w14:textId="77777777" w:rsidR="001427E8" w:rsidRPr="009E33A7" w:rsidRDefault="0057219C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CBF2B" w14:textId="77777777" w:rsidR="001427E8" w:rsidRDefault="0057219C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EBD99" w14:textId="77777777" w:rsidR="001427E8" w:rsidRDefault="0057219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4FD5CEE4" w14:textId="7777777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5134F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286C1" w14:textId="77777777" w:rsidR="001427E8" w:rsidRPr="009E33A7" w:rsidRDefault="0057219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88EC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A3B04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6D04F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247F6" w14:textId="589C511D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F5301" w14:textId="77777777" w:rsidR="001427E8" w:rsidRPr="009E33A7" w:rsidRDefault="0057219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переделе«общественной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земли»;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противостояли друг другу;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Гая Юлия Цезаря, объяснять, благодаря чему он вошел в историю; Раскрывать, при каких обстоятельствах появились и что означали выражения «Жребий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брошен!», «Перейти Рубикон»;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00E67" w14:textId="77777777" w:rsidR="001427E8" w:rsidRPr="009E33A7" w:rsidRDefault="0057219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5525F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03A692B1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EEC80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3C504" w14:textId="77777777" w:rsidR="001427E8" w:rsidRPr="009E33A7" w:rsidRDefault="0057219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9EE1E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0A932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7DB20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E2D1E" w14:textId="2F778772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5D794" w14:textId="77777777" w:rsidR="001427E8" w:rsidRPr="009E33A7" w:rsidRDefault="0057219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Октавиана Августа;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Диоклетиан— по выбору);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форум, Пантеон, Колизей, акведук, амфитеатр, термы; 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C1006" w14:textId="77777777" w:rsidR="001427E8" w:rsidRPr="009E33A7" w:rsidRDefault="0057219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F860D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0A34005B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64E6B" w14:textId="77777777" w:rsidR="001427E8" w:rsidRDefault="005721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B289B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16B98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98349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E2B8F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9F4F3" w14:textId="7D6975CC" w:rsidR="001427E8" w:rsidRDefault="001427E8" w:rsidP="009E33A7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6EC9D" w14:textId="77777777" w:rsidR="001427E8" w:rsidRPr="009E33A7" w:rsidRDefault="0057219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понятия «золотой век римской поэзии», называть имена поэтов золотого века</w:t>
            </w:r>
            <w:proofErr w:type="gramStart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Рассказывать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развитии научных знаний в Древнем Риме (философия, география, история); 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010D0" w14:textId="77777777" w:rsidR="001427E8" w:rsidRDefault="0057219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1C3DE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43BF0141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E5B55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28F2A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B1C72" w14:textId="77777777" w:rsidR="001427E8" w:rsidRDefault="001427E8"/>
        </w:tc>
      </w:tr>
      <w:tr w:rsidR="001427E8" w14:paraId="3F0D67D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FEB2A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1427E8" w14:paraId="6B70FE95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5D584" w14:textId="77777777" w:rsidR="001427E8" w:rsidRDefault="005721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CC8B8" w14:textId="77777777" w:rsidR="001427E8" w:rsidRPr="009E33A7" w:rsidRDefault="0057219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D3BA5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61A76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1DB76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D195B" w14:textId="0CFE4CDA" w:rsidR="001427E8" w:rsidRDefault="001427E8" w:rsidP="009E33A7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28995" w14:textId="77777777" w:rsidR="001427E8" w:rsidRPr="009E33A7" w:rsidRDefault="005721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4E496" w14:textId="77777777" w:rsidR="001427E8" w:rsidRDefault="0057219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1FE99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427E8" w14:paraId="372024F6" w14:textId="77777777">
        <w:trPr>
          <w:trHeight w:hRule="exact" w:val="348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39383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EEC51" w14:textId="77777777" w:rsidR="001427E8" w:rsidRDefault="005721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CD690" w14:textId="77777777" w:rsidR="001427E8" w:rsidRDefault="001427E8"/>
        </w:tc>
      </w:tr>
      <w:tr w:rsidR="001427E8" w14:paraId="0E51F93B" w14:textId="77777777">
        <w:trPr>
          <w:trHeight w:hRule="exact" w:val="520"/>
        </w:trPr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6B241" w14:textId="77777777" w:rsidR="001427E8" w:rsidRPr="009E33A7" w:rsidRDefault="005721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14CFE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7CE6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B481D" w14:textId="77777777" w:rsidR="001427E8" w:rsidRDefault="005721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A6217" w14:textId="77777777" w:rsidR="001427E8" w:rsidRDefault="001427E8"/>
        </w:tc>
      </w:tr>
    </w:tbl>
    <w:p w14:paraId="79D2FCFC" w14:textId="77777777" w:rsidR="001427E8" w:rsidRDefault="001427E8">
      <w:pPr>
        <w:autoSpaceDE w:val="0"/>
        <w:autoSpaceDN w:val="0"/>
        <w:spacing w:after="0" w:line="14" w:lineRule="exact"/>
      </w:pPr>
    </w:p>
    <w:p w14:paraId="2E40445D" w14:textId="77777777" w:rsidR="001427E8" w:rsidRDefault="001427E8">
      <w:pPr>
        <w:sectPr w:rsidR="001427E8">
          <w:pgSz w:w="16840" w:h="11900"/>
          <w:pgMar w:top="284" w:right="640" w:bottom="84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28B5E27" w14:textId="77777777" w:rsidR="001427E8" w:rsidRDefault="001427E8">
      <w:pPr>
        <w:sectPr w:rsidR="001427E8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14:paraId="67A7EB1D" w14:textId="77777777" w:rsidR="001427E8" w:rsidRDefault="001427E8">
      <w:pPr>
        <w:autoSpaceDE w:val="0"/>
        <w:autoSpaceDN w:val="0"/>
        <w:spacing w:after="78" w:line="220" w:lineRule="exact"/>
      </w:pPr>
    </w:p>
    <w:p w14:paraId="2FF39592" w14:textId="77777777" w:rsidR="001427E8" w:rsidRDefault="0057219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34244345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DDA4E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CBB2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39DD5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ABABD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AADA4" w14:textId="77777777" w:rsidR="001427E8" w:rsidRDefault="0057219C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427E8" w14:paraId="0DA0E51E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8DF9" w14:textId="77777777" w:rsidR="001427E8" w:rsidRDefault="001427E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767B" w14:textId="77777777" w:rsidR="001427E8" w:rsidRDefault="001427E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20B4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6636D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129E2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A269" w14:textId="77777777" w:rsidR="001427E8" w:rsidRDefault="001427E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71C8" w14:textId="77777777" w:rsidR="001427E8" w:rsidRDefault="001427E8"/>
        </w:tc>
      </w:tr>
      <w:tr w:rsidR="001427E8" w14:paraId="09302BAC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2731B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6D063" w14:textId="77777777" w:rsidR="001427E8" w:rsidRPr="009E33A7" w:rsidRDefault="005721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история.</w:t>
            </w:r>
          </w:p>
          <w:p w14:paraId="69F55049" w14:textId="77777777" w:rsidR="001427E8" w:rsidRDefault="0057219C">
            <w:pPr>
              <w:autoSpaceDE w:val="0"/>
              <w:autoSpaceDN w:val="0"/>
              <w:spacing w:before="70" w:after="0"/>
              <w:ind w:left="72" w:right="288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исторических знаний.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дисциплины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5F70F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3BB8F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F573D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27423" w14:textId="78A3C526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E264C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DFFA9BD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814EB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72E07" w14:textId="77777777" w:rsidR="001427E8" w:rsidRDefault="0057219C">
            <w:pPr>
              <w:autoSpaceDE w:val="0"/>
              <w:autoSpaceDN w:val="0"/>
              <w:spacing w:before="100" w:after="0"/>
              <w:ind w:left="72" w:right="288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</w:t>
            </w:r>
            <w:r w:rsidRPr="009E33A7">
              <w:rPr>
                <w:lang w:val="ru-RU"/>
              </w:rPr>
              <w:br/>
            </w:r>
            <w:proofErr w:type="gram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хронология(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счет лет «до н. э.» и «н. э.»).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D6DED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EFD76" w14:textId="77777777" w:rsidR="001427E8" w:rsidRDefault="001427E8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E3B9C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19BCD" w14:textId="09909913" w:rsidR="001427E8" w:rsidRDefault="001427E8" w:rsidP="009E33A7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2CFEE" w14:textId="77777777" w:rsidR="001427E8" w:rsidRDefault="0057219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427E8" w14:paraId="0D77FB3A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F8E0E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9731F" w14:textId="77777777" w:rsidR="001427E8" w:rsidRPr="009E33A7" w:rsidRDefault="005721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и расселение древнейшего человека.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жизни и занятия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первобытных людей.</w:t>
            </w:r>
          </w:p>
          <w:p w14:paraId="4EE24367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огнем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0A9C6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DE53A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FA2CF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5B6A4" w14:textId="1393B1F2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C8A72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05214564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DA24E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87A0F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Появление человека разумного. Охота и собирательство.</w:t>
            </w:r>
          </w:p>
          <w:p w14:paraId="61EF3E41" w14:textId="77777777" w:rsidR="001427E8" w:rsidRPr="009E33A7" w:rsidRDefault="0057219C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мире,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первобытных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43548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CD3B1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1DA2E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C0F58" w14:textId="7D88888B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58DE5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30A78A43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FAD78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ED1E0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Древнейшие земледельцы и скотоводы. Род и племя.</w:t>
            </w:r>
          </w:p>
          <w:p w14:paraId="13A64CD4" w14:textId="77777777" w:rsidR="001427E8" w:rsidRPr="009E33A7" w:rsidRDefault="0057219C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Изобретение орудий труда.</w:t>
            </w:r>
          </w:p>
          <w:p w14:paraId="6DDE1B4F" w14:textId="77777777" w:rsidR="001427E8" w:rsidRPr="009E33A7" w:rsidRDefault="0057219C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Появление ремесел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A8BAC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D4DEF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37475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793E9" w14:textId="245320B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203C6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092F8F72" w14:textId="77777777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0032F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6E98F" w14:textId="77777777" w:rsidR="001427E8" w:rsidRDefault="0057219C">
            <w:pPr>
              <w:autoSpaceDE w:val="0"/>
              <w:autoSpaceDN w:val="0"/>
              <w:spacing w:before="98" w:after="0" w:line="281" w:lineRule="auto"/>
              <w:ind w:left="72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 первобытности к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цивилизации. Использование металлов. Развитие обмена и торговли. От родовой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общины к соседской общине.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FAAD15C" w14:textId="77777777" w:rsidR="001427E8" w:rsidRDefault="0057219C">
            <w:pPr>
              <w:autoSpaceDE w:val="0"/>
              <w:autoSpaceDN w:val="0"/>
              <w:spacing w:before="7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древнейших цивилизаций.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EC263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4357E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50155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0FC90" w14:textId="6406AAA3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5DC41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14:paraId="009EB620" w14:textId="77777777" w:rsidR="001427E8" w:rsidRDefault="001427E8">
      <w:pPr>
        <w:autoSpaceDE w:val="0"/>
        <w:autoSpaceDN w:val="0"/>
        <w:spacing w:after="0" w:line="14" w:lineRule="exact"/>
      </w:pPr>
    </w:p>
    <w:p w14:paraId="63BD9575" w14:textId="77777777" w:rsidR="001427E8" w:rsidRDefault="001427E8">
      <w:pPr>
        <w:sectPr w:rsidR="001427E8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B1B8D4E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1E1107E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8F2E7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B74A3" w14:textId="77777777" w:rsidR="001427E8" w:rsidRPr="009E33A7" w:rsidRDefault="0057219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Египта. Занятия населения. Развитие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земледелия, скотоводства, ремесел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680A2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1A482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11161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47D59" w14:textId="4582D9D5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98145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54262D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9594D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3A8C6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государственной власти.</w:t>
            </w:r>
          </w:p>
          <w:p w14:paraId="0DBEB0EA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единого государства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5B395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74C45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5D78C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ADFAA" w14:textId="6C368993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35361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0321CF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5B6B4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EFBDF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Фараон, чиновники, жрецы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163BE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C3FAC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3868C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D7343" w14:textId="0810BE3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BB957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0368B42B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D1754" w14:textId="77777777" w:rsidR="001427E8" w:rsidRDefault="0057219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4B9D3" w14:textId="77777777" w:rsidR="001427E8" w:rsidRPr="009E33A7" w:rsidRDefault="0057219C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Жители Древнего Египта.</w:t>
            </w:r>
          </w:p>
          <w:p w14:paraId="4E1991FE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жизни, положение, повинности древних египтян.</w:t>
            </w:r>
          </w:p>
          <w:p w14:paraId="46029BE8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Рабы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3FCED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B14A6" w14:textId="77777777" w:rsidR="001427E8" w:rsidRDefault="001427E8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3E437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70FDD" w14:textId="410BF64A" w:rsidR="001427E8" w:rsidRDefault="001427E8" w:rsidP="009E33A7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84AC2" w14:textId="77777777" w:rsidR="001427E8" w:rsidRDefault="0057219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427E8" w14:paraId="348E75E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4983B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0FBA2" w14:textId="77777777" w:rsidR="001427E8" w:rsidRPr="009E33A7" w:rsidRDefault="005721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Египетское войско.</w:t>
            </w:r>
          </w:p>
          <w:p w14:paraId="2222346B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Завоевательные походы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фараонов Египта; Тутмос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III</w:t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1541BA0D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Могущество Египта при Рам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B3BA6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C0841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55AE3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C95EC" w14:textId="4345279B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0684F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03688E4D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E7C54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4990D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594"/>
              <w:jc w:val="both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Религиозные верования египтян. Боги Древнего Египта. Храмы и жрецы.</w:t>
            </w:r>
          </w:p>
          <w:p w14:paraId="09706F34" w14:textId="77777777" w:rsidR="001427E8" w:rsidRPr="009E33A7" w:rsidRDefault="0057219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Пирамиды и гробницы.</w:t>
            </w:r>
          </w:p>
          <w:p w14:paraId="3966CB73" w14:textId="77777777" w:rsidR="001427E8" w:rsidRDefault="0057219C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Фараон-реформатор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Эхнатон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7BF0A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8A851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E026B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F9849" w14:textId="268EC050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22B6B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5528AD1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7DF10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54067" w14:textId="77777777" w:rsidR="001427E8" w:rsidRPr="009E33A7" w:rsidRDefault="005721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Познания древних египтян.</w:t>
            </w:r>
          </w:p>
          <w:p w14:paraId="27A49639" w14:textId="77777777" w:rsidR="001427E8" w:rsidRDefault="0057219C">
            <w:pPr>
              <w:autoSpaceDE w:val="0"/>
              <w:autoSpaceDN w:val="0"/>
              <w:spacing w:before="70" w:after="0" w:line="283" w:lineRule="auto"/>
              <w:ind w:left="72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Изобретения древних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египтян. Письменность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(иероглифы, папирус);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открытие Ж. Ф. Шампольона.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рельефы,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фрески).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3C446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D9AC8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7AD1F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93629" w14:textId="4D836CC0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F89B4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427E8" w14:paraId="2C9F8300" w14:textId="7777777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45841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A97C4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Месопотамии (Междуречья). Занятия населения.</w:t>
            </w:r>
          </w:p>
          <w:p w14:paraId="75FD3874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древнейших городов-государств.</w:t>
            </w:r>
          </w:p>
          <w:p w14:paraId="0E6BBCE5" w14:textId="77777777" w:rsidR="001427E8" w:rsidRDefault="0057219C">
            <w:pPr>
              <w:autoSpaceDE w:val="0"/>
              <w:autoSpaceDN w:val="0"/>
              <w:spacing w:before="70" w:after="0" w:line="262" w:lineRule="auto"/>
              <w:ind w:left="72" w:right="576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Письменность.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A4F51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1C420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DB01A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9C34A" w14:textId="7B20797E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5D2A9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E715629" w14:textId="77777777" w:rsidR="001427E8" w:rsidRDefault="001427E8">
      <w:pPr>
        <w:autoSpaceDE w:val="0"/>
        <w:autoSpaceDN w:val="0"/>
        <w:spacing w:after="0" w:line="14" w:lineRule="exact"/>
      </w:pPr>
    </w:p>
    <w:p w14:paraId="5D0367D1" w14:textId="77777777" w:rsidR="001427E8" w:rsidRDefault="001427E8">
      <w:pPr>
        <w:sectPr w:rsidR="001427E8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B29FC1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0DA6F05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79F5A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943A5" w14:textId="77777777" w:rsidR="001427E8" w:rsidRPr="009E33A7" w:rsidRDefault="005721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Объединение городов-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 под властью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Вавилона. Царь Хаммурапи и его законы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4E5D5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214DE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73F1F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D6421" w14:textId="41B305B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6EDA0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29D2A2AD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EEB95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092E3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Начало обработки железа. Создание сильной державы. Завоевания ассирийцев.</w:t>
            </w:r>
          </w:p>
          <w:p w14:paraId="7B8FED8C" w14:textId="77777777" w:rsidR="001427E8" w:rsidRDefault="0057219C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сокровища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Ниневии.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900F4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67C77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1A351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33C35" w14:textId="4CD1758D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998AA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11E3A5AC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79680" w14:textId="77777777" w:rsidR="001427E8" w:rsidRDefault="0057219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56332" w14:textId="77777777" w:rsidR="001427E8" w:rsidRDefault="0057219C">
            <w:pPr>
              <w:autoSpaceDE w:val="0"/>
              <w:autoSpaceDN w:val="0"/>
              <w:spacing w:before="100" w:after="0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сильной державы. Легендарные памятники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города Вавилона.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Вавилона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B65EE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2438A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5C413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FD68F" w14:textId="148E5A5F" w:rsidR="001427E8" w:rsidRDefault="001427E8" w:rsidP="009E33A7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6F4A1" w14:textId="77777777" w:rsidR="001427E8" w:rsidRDefault="0057219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1D109E4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78183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06A1C" w14:textId="77777777" w:rsidR="001427E8" w:rsidRPr="009E33A7" w:rsidRDefault="005721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условия, их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на занятия жителей. Развитие ремесел и торговли. Города-государства.</w:t>
            </w:r>
          </w:p>
          <w:p w14:paraId="35C3A71D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колонизация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2DEECF70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Финикийский алфавит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8D59A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74D9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848C2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C2F71" w14:textId="2E7FF95A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4CA49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22E5E1BF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55295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E0767" w14:textId="77777777" w:rsidR="001427E8" w:rsidRPr="009E33A7" w:rsidRDefault="005721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Палестина и ее население.</w:t>
            </w:r>
          </w:p>
          <w:p w14:paraId="4C9EDC20" w14:textId="77777777" w:rsidR="001427E8" w:rsidRPr="009E33A7" w:rsidRDefault="0057219C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Возникновение Израильского государства. Царь Соломон. Религиозные верования.</w:t>
            </w:r>
          </w:p>
          <w:p w14:paraId="056F8C13" w14:textId="77777777" w:rsidR="001427E8" w:rsidRPr="009E33A7" w:rsidRDefault="0057219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Ветхозаветные предания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D5D37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DD62E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E7C54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45F49" w14:textId="47BB87D5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832EA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39DDA93A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232B4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006D3" w14:textId="77777777" w:rsidR="001427E8" w:rsidRPr="009E33A7" w:rsidRDefault="005721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Завоевания персов.</w:t>
            </w:r>
          </w:p>
          <w:p w14:paraId="5682818D" w14:textId="77777777" w:rsidR="001427E8" w:rsidRPr="009E33A7" w:rsidRDefault="0057219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Ахеменидов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67B0E133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Великие цари: Кир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Великий, Дарий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07BC5FB6" w14:textId="77777777" w:rsidR="001427E8" w:rsidRDefault="0057219C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Расширение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державы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07818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C2CA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9C6C8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B9E7B" w14:textId="136B77A5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B9486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684E888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1FA07" w14:textId="77777777" w:rsidR="001427E8" w:rsidRDefault="0057219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19DDB" w14:textId="77777777" w:rsidR="001427E8" w:rsidRPr="009E33A7" w:rsidRDefault="0057219C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устройство. Центр и сатрапии.</w:t>
            </w:r>
          </w:p>
          <w:p w14:paraId="71A1C70D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65E3E86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Религия персов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17DCF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453F4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584BE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24357" w14:textId="344EADBC" w:rsidR="001427E8" w:rsidRDefault="001427E8" w:rsidP="009E33A7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E4409" w14:textId="77777777" w:rsidR="001427E8" w:rsidRDefault="0057219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4EBFFA61" w14:textId="77777777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98C64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B89C9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Древней Индии. Занятия населения.</w:t>
            </w:r>
          </w:p>
          <w:p w14:paraId="36119300" w14:textId="77777777" w:rsidR="001427E8" w:rsidRPr="009E33A7" w:rsidRDefault="0057219C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Древнейшие города-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государства. Переселение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ариев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Индию. Держава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Маурьев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Государство </w:t>
            </w:r>
            <w:r w:rsidRPr="009E33A7">
              <w:rPr>
                <w:lang w:val="ru-RU"/>
              </w:rPr>
              <w:br/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Гуптов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Общественное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устройство, варны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13C91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D7125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A9CEA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29C3D" w14:textId="79AFF79D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0CB32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35F54470" w14:textId="77777777" w:rsidR="001427E8" w:rsidRDefault="001427E8">
      <w:pPr>
        <w:autoSpaceDE w:val="0"/>
        <w:autoSpaceDN w:val="0"/>
        <w:spacing w:after="0" w:line="14" w:lineRule="exact"/>
      </w:pPr>
    </w:p>
    <w:p w14:paraId="1D4F576E" w14:textId="77777777" w:rsidR="001427E8" w:rsidRDefault="001427E8">
      <w:pPr>
        <w:sectPr w:rsidR="001427E8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7D9C92B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7396524C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71E8F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C26AC" w14:textId="77777777" w:rsidR="001427E8" w:rsidRPr="009E33A7" w:rsidRDefault="0057219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Религиозные верования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древних индийцев. Легенды и сказания. Возникновение буддизма. Культурное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наследие Древней Индии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45C58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756DD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C2D48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20A8F" w14:textId="762A2E17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BDCE6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5E66B1F" w14:textId="7777777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0194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6B9BE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Древнего Китая.</w:t>
            </w:r>
          </w:p>
          <w:p w14:paraId="66809F03" w14:textId="77777777" w:rsidR="001427E8" w:rsidRPr="009E33A7" w:rsidRDefault="0057219C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Хозяйственная деятельность и условия жизни населения. Древнейшие царства.</w:t>
            </w:r>
          </w:p>
          <w:p w14:paraId="6F6132FE" w14:textId="77777777" w:rsidR="001427E8" w:rsidRPr="009E33A7" w:rsidRDefault="0057219C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объединенной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империи. Цинь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Шихуанди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7EEE329B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Возведение Великой Китайской стены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859B9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6D9F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7E58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FD6DA" w14:textId="2E5604C0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23DB6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21ACA518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875B5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85460" w14:textId="77777777" w:rsidR="001427E8" w:rsidRDefault="0057219C">
            <w:pPr>
              <w:autoSpaceDE w:val="0"/>
              <w:autoSpaceDN w:val="0"/>
              <w:spacing w:before="98" w:after="0" w:line="281" w:lineRule="auto"/>
              <w:ind w:left="72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Правление династии Хань. Жизнь в империи: правители и подданные, положение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различных групп населения.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ремесел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торговли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A89ECD8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Великий шелковый путь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011FB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E9928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67E9B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3C970" w14:textId="6A55637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3B251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9C23717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6511F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3166F" w14:textId="77777777" w:rsidR="001427E8" w:rsidRDefault="0057219C">
            <w:pPr>
              <w:autoSpaceDE w:val="0"/>
              <w:autoSpaceDN w:val="0"/>
              <w:spacing w:before="98" w:after="0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Религиозно-философские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учения. Конфуций. Научные знания и изобретения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древних китайцев.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0EA08A0D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CD383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B2AAD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D968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14B36" w14:textId="5ACEBB59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F4E0D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427E8" w14:paraId="1FDF8F41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85C8D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355FA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Древней Греции. Основные области расселения древних греков.</w:t>
            </w:r>
          </w:p>
          <w:p w14:paraId="06563FF9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0F95E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B50AF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312A2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E8826" w14:textId="69245CD3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9F598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36EFC28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76B95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70B19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Древнейшие государства на Крите. Расцвет и гибель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Минойской цивилизации.</w:t>
            </w:r>
          </w:p>
          <w:p w14:paraId="36B17B00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 ахейской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Греции (Микены,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Тиринф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87C53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66761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8A4F0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C8DF0" w14:textId="5DE1212C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E08AD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7CC6B6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7255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04216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Троянская война. Вторжение дорийских племен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42AC5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9AD2B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53027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50071" w14:textId="7D08993E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EB257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427E8" w14:paraId="14A22D1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21ACD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AFB06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Поэмы Гомера «Илиада» </w:t>
            </w:r>
            <w:proofErr w:type="spellStart"/>
            <w:proofErr w:type="gram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и«</w:t>
            </w:r>
            <w:proofErr w:type="gram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CD2C5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EB540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BF805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6B242" w14:textId="53E0AE07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15622" w14:textId="77777777" w:rsidR="001427E8" w:rsidRDefault="0057219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1427E8" w14:paraId="7CD5E3D8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9BEC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89AD5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хозяйственной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после «темных веков». Развитие ремесла и торговли.</w:t>
            </w:r>
          </w:p>
          <w:p w14:paraId="70289C3E" w14:textId="77777777" w:rsidR="001427E8" w:rsidRPr="009E33A7" w:rsidRDefault="0057219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EDF92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3D75B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98670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7625C" w14:textId="670F11B0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53DF0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14:paraId="3492D67F" w14:textId="77777777" w:rsidR="001427E8" w:rsidRDefault="001427E8">
      <w:pPr>
        <w:autoSpaceDE w:val="0"/>
        <w:autoSpaceDN w:val="0"/>
        <w:spacing w:after="0" w:line="14" w:lineRule="exact"/>
      </w:pPr>
    </w:p>
    <w:p w14:paraId="003B97E3" w14:textId="77777777" w:rsidR="001427E8" w:rsidRDefault="001427E8">
      <w:pPr>
        <w:sectPr w:rsidR="001427E8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93E9977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28324C0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20DF9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EE3F7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городов-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государств. Политическое устройство полисов.</w:t>
            </w:r>
          </w:p>
          <w:p w14:paraId="70EC2F1A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Аристократия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демос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7F76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9EC54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C0CCF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4472D" w14:textId="03E2FA25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B6B5B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34B32C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AF3A5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1D1A3" w14:textId="77777777" w:rsidR="001427E8" w:rsidRDefault="0057219C">
            <w:pPr>
              <w:autoSpaceDE w:val="0"/>
              <w:autoSpaceDN w:val="0"/>
              <w:spacing w:before="98" w:after="0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Греческая колонизация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побережья Средиземного и Чёрного морей.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Метрополии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44C1B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8853F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C88C4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7C0F7" w14:textId="7B06090D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27DA6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875651A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8D91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CE913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Афины: утверждение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демократии. Законы Солона.</w:t>
            </w:r>
          </w:p>
          <w:p w14:paraId="0EE64DB4" w14:textId="77777777" w:rsidR="001427E8" w:rsidRDefault="0057219C">
            <w:pPr>
              <w:autoSpaceDE w:val="0"/>
              <w:autoSpaceDN w:val="0"/>
              <w:spacing w:before="72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Клисфена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FB707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D49B5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16725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EA75F" w14:textId="728F74F7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7B271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335A1AE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47E4C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DFA01" w14:textId="77777777" w:rsidR="001427E8" w:rsidRPr="009E33A7" w:rsidRDefault="0057219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политическое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устройство. Организация военного дела. Спартанское воспитание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CF4BE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60AF2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EAB4B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E6418" w14:textId="427E4E08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2AC55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301A21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6406C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22D6D" w14:textId="77777777" w:rsidR="001427E8" w:rsidRDefault="0057219C">
            <w:pPr>
              <w:autoSpaceDE w:val="0"/>
              <w:autoSpaceDN w:val="0"/>
              <w:spacing w:before="98" w:after="0" w:line="271" w:lineRule="auto"/>
              <w:ind w:left="72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Причины войн. Походы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персов на Грецию.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Марафоне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57F4C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15224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8E626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22D0D" w14:textId="1E2D1986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71F1F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4084CCC9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4C85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685FA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Усиление афинского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могущества;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Фемистокл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57FE8F87" w14:textId="77777777" w:rsidR="001427E8" w:rsidRPr="009E33A7" w:rsidRDefault="0057219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Битва при Фермопилах.</w:t>
            </w:r>
          </w:p>
          <w:p w14:paraId="5BD5015D" w14:textId="77777777" w:rsidR="001427E8" w:rsidRPr="009E33A7" w:rsidRDefault="0057219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Захват персами Аттики.</w:t>
            </w:r>
          </w:p>
          <w:p w14:paraId="15A22607" w14:textId="77777777" w:rsidR="001427E8" w:rsidRDefault="0057219C">
            <w:pPr>
              <w:autoSpaceDE w:val="0"/>
              <w:autoSpaceDN w:val="0"/>
              <w:spacing w:before="70" w:after="0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Победы греков в </w:t>
            </w:r>
            <w:r w:rsidRPr="009E33A7">
              <w:rPr>
                <w:lang w:val="ru-RU"/>
              </w:rPr>
              <w:br/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Саламинском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сражении, при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Платеях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Микале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греко-персидских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войн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99AD6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5B161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27B1B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97C5E" w14:textId="699FD2AC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51FE2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427E8" w14:paraId="02A7FA8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110E3" w14:textId="77777777" w:rsidR="001427E8" w:rsidRDefault="0057219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1B473" w14:textId="77777777" w:rsidR="001427E8" w:rsidRDefault="0057219C">
            <w:pPr>
              <w:autoSpaceDE w:val="0"/>
              <w:autoSpaceDN w:val="0"/>
              <w:spacing w:before="100" w:after="0"/>
              <w:ind w:left="72" w:right="576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Расцвет Афинского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государства. Развитие демократии.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Перикле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46D68" w14:textId="77777777" w:rsidR="001427E8" w:rsidRDefault="005721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5E92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E43C0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9FAA3" w14:textId="0BE2B19A" w:rsidR="001427E8" w:rsidRDefault="001427E8" w:rsidP="009E33A7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1098C" w14:textId="77777777" w:rsidR="001427E8" w:rsidRDefault="0057219C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EC0D28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2EF81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ACEE6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торговли, ремесла, сельского хозяйства.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056BD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C942A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CBA58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58675" w14:textId="044AFEA9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3EABA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325DA65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AB4DA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9079C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Пелопоннесская война. Упадок Эллады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59B4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1CD33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A0D8B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67C9E" w14:textId="1C441D67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77B30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3E9D5D0F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369DD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132B4" w14:textId="77777777" w:rsidR="001427E8" w:rsidRPr="009E33A7" w:rsidRDefault="0057219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древних греков. Сказания о богах и героях. Пантеон богов. Храмы и жрецы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010C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C2B83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E07B3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A1FF7" w14:textId="2449E2D6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91A93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3607D241" w14:textId="77777777" w:rsidR="001427E8" w:rsidRDefault="001427E8">
      <w:pPr>
        <w:autoSpaceDE w:val="0"/>
        <w:autoSpaceDN w:val="0"/>
        <w:spacing w:after="0" w:line="14" w:lineRule="exact"/>
      </w:pPr>
    </w:p>
    <w:p w14:paraId="6519DE3A" w14:textId="77777777" w:rsidR="001427E8" w:rsidRDefault="001427E8">
      <w:pPr>
        <w:sectPr w:rsidR="001427E8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C6F5660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0D60F67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16BA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BCA26" w14:textId="77777777" w:rsidR="001427E8" w:rsidRPr="009E33A7" w:rsidRDefault="005721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Школа и образование.</w:t>
            </w:r>
          </w:p>
          <w:p w14:paraId="3FA6DD89" w14:textId="77777777" w:rsidR="001427E8" w:rsidRDefault="0057219C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наук.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философия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DA06A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005EE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06C61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A94E3" w14:textId="754FA615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EA586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735999D5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B5B6A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ECFD9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Литература. Архитектура и скульптура. Театр.</w:t>
            </w:r>
          </w:p>
          <w:p w14:paraId="2F885F3F" w14:textId="77777777" w:rsidR="001427E8" w:rsidRPr="009E33A7" w:rsidRDefault="0057219C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Спортивные состязания; общегреческие игры в Олимпии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ABC32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28882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B9B7F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940CA" w14:textId="2F2AFC4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73D5C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7465F58D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F6F0C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40424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Возвышение Македонии. Политика Филиппа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121F9852" w14:textId="77777777" w:rsidR="001427E8" w:rsidRPr="009E33A7" w:rsidRDefault="0057219C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Главенство Македонии над греческими полисами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340F4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FBAB4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A5651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E53D7" w14:textId="4B7BB21F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346F5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427E8" w14:paraId="28BA2A6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A062E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BD22C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ADC6A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6C737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57ABA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1DAB5" w14:textId="222C5E02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020E1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484555EA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8D8DB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40893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Распад державы Александра Македонского.</w:t>
            </w:r>
          </w:p>
          <w:p w14:paraId="28E9C007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Эллинистические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государства Востока.</w:t>
            </w:r>
          </w:p>
          <w:p w14:paraId="2A78911B" w14:textId="77777777" w:rsidR="001427E8" w:rsidRDefault="0057219C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эллинистического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3740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610DE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21200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985DC" w14:textId="611D8C21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10623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1786CFA8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DCCBF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493F3" w14:textId="77777777" w:rsidR="001427E8" w:rsidRPr="009E33A7" w:rsidRDefault="0057219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Апеннинского полуострова в древности. Этрусские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города-государства. Легенды об основании Рима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CC5F1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28159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90229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495AB" w14:textId="2615EF20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E927E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7BECD1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91861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90B7F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Управление в древнейшем Риме. Сенат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ABAD7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E8A52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D38D1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97947" w14:textId="37AFD57C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E59FC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3432B243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E120B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6F60F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Республика римских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граждан. Патриции и плебеи.</w:t>
            </w:r>
          </w:p>
          <w:p w14:paraId="0B6A4A8F" w14:textId="77777777" w:rsidR="001427E8" w:rsidRDefault="0057219C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B10C4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EE74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A56FE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838D2" w14:textId="4311563F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8B55F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427E8" w14:paraId="5061CE1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D8963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C54AA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древних римлян. Боги. Жрецы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8ABFD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AE585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40CA3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5A394" w14:textId="589F00BD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140DA" w14:textId="77777777" w:rsidR="001427E8" w:rsidRDefault="0057219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1427E8" w14:paraId="1B71D2F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C8C4B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EF2B5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Римское войско. Завоевание Римом Италии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2055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295C5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879E4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8D2B5" w14:textId="12653A0E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82A0C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4A4D5BD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842CC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774DC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Причины войн. Ганнибал; битва при Каннах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AF35C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70FA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03DA2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919BD" w14:textId="2C1F51EE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D2FBD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3460F22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8725D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822EA" w14:textId="77777777" w:rsidR="001427E8" w:rsidRPr="009E33A7" w:rsidRDefault="005721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Поражение Карфагена.</w:t>
            </w:r>
          </w:p>
          <w:p w14:paraId="46C04FA3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right="432"/>
              <w:jc w:val="center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господства Рима в Средиземноморье.</w:t>
            </w:r>
          </w:p>
          <w:p w14:paraId="5ABBF7E1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16081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0390A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8F7FE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EB06E" w14:textId="4CDBBAC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327AE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1BF6BCA" w14:textId="77777777" w:rsidR="001427E8" w:rsidRDefault="001427E8">
      <w:pPr>
        <w:autoSpaceDE w:val="0"/>
        <w:autoSpaceDN w:val="0"/>
        <w:spacing w:after="0" w:line="14" w:lineRule="exact"/>
      </w:pPr>
    </w:p>
    <w:p w14:paraId="7796CF17" w14:textId="77777777" w:rsidR="001427E8" w:rsidRDefault="001427E8">
      <w:pPr>
        <w:sectPr w:rsidR="001427E8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F9393B9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2D14548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70F7B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98B1F" w14:textId="77777777" w:rsidR="001427E8" w:rsidRDefault="0057219C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сельского хозяйства. Латифундии. Рабство. </w:t>
            </w:r>
            <w:r w:rsidRPr="009E33A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Спартака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AE8E5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581B7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E323B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9D8B9" w14:textId="2C73C4E2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C2280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427E8" w14:paraId="67FC872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C8D12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CE24E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за аграрную реформу. Реформы </w:t>
            </w:r>
            <w:proofErr w:type="spellStart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27A1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1ACB3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B36A7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C869A" w14:textId="24A10A86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484EF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7801FC2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91A09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8C0AE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Гражданская война и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диктатуры Суллы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4C540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013C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35F94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6A9FF" w14:textId="26CDCFF7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497CB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7D8784A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F4D96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053DA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 триумвират. Участие армии в гражданских войнах.</w:t>
            </w:r>
          </w:p>
          <w:p w14:paraId="347D9C4D" w14:textId="77777777" w:rsidR="001427E8" w:rsidRPr="009E33A7" w:rsidRDefault="0057219C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20219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767E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9D533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4B58E" w14:textId="1DD1FAB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5F2FD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6D52F86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A374B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80CB0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Борьба за власть между наследниками Цезаря.</w:t>
            </w:r>
          </w:p>
          <w:p w14:paraId="6F7BB0F9" w14:textId="77777777" w:rsidR="001427E8" w:rsidRDefault="005721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Октавиана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13604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23782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83A0A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753DE" w14:textId="51A00EE0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95B5E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15921BA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00CF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E244A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императорской власти. Октавиан Август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30C71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1118E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B71DE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C201A" w14:textId="628A6F0A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83FBE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17887DC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B1E39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33AA9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Императоры Рима: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завоеватели и правители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E49F3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7C020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26516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CF88D" w14:textId="63AFDE0B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800ED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1BFD791E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E3AE5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649D8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империя: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территория, управление.</w:t>
            </w:r>
          </w:p>
          <w:p w14:paraId="7BBBB776" w14:textId="77777777" w:rsidR="001427E8" w:rsidRPr="009E33A7" w:rsidRDefault="0057219C">
            <w:pPr>
              <w:autoSpaceDE w:val="0"/>
              <w:autoSpaceDN w:val="0"/>
              <w:spacing w:before="70" w:after="0" w:line="271" w:lineRule="auto"/>
              <w:ind w:left="72" w:right="836"/>
              <w:jc w:val="both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Римское гражданство. Повседневная жизнь в столице и провинциях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A1B75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C3F6E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A3667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5E648" w14:textId="1FF6020D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04254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184D0592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C3D40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6B9C8" w14:textId="77777777" w:rsidR="001427E8" w:rsidRPr="009E33A7" w:rsidRDefault="005721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Возникновение и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христианства. Преследование христиан римскими властями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21F52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87BB0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DBBD1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B398F" w14:textId="14D2D26F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C0DDF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427E8" w14:paraId="05BCFD18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B788C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C69C7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перенос столицы в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Константинополь.</w:t>
            </w:r>
          </w:p>
          <w:p w14:paraId="3C62C5BE" w14:textId="77777777" w:rsidR="001427E8" w:rsidRDefault="0057219C">
            <w:pPr>
              <w:autoSpaceDE w:val="0"/>
              <w:autoSpaceDN w:val="0"/>
              <w:spacing w:before="70" w:after="0" w:line="271" w:lineRule="auto"/>
              <w:ind w:left="72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Разделение Римской империи на Западную и Восточную </w:t>
            </w:r>
            <w:r w:rsidRPr="009E33A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8EAAF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FFB30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44272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5D95F" w14:textId="0412CD8F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0CFB4" w14:textId="77777777" w:rsidR="001427E8" w:rsidRDefault="0057219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1427E8" w14:paraId="3DB74466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626E2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E898A" w14:textId="77777777" w:rsidR="001427E8" w:rsidRDefault="0057219C">
            <w:pPr>
              <w:autoSpaceDE w:val="0"/>
              <w:autoSpaceDN w:val="0"/>
              <w:spacing w:before="98" w:after="0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переселения народов. Рим и варвары.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Западной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F3A03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17EDA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C2B1E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EE108" w14:textId="76AC3776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BE684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3AC7CCDB" w14:textId="77777777" w:rsidR="001427E8" w:rsidRDefault="001427E8">
      <w:pPr>
        <w:autoSpaceDE w:val="0"/>
        <w:autoSpaceDN w:val="0"/>
        <w:spacing w:after="0" w:line="14" w:lineRule="exact"/>
      </w:pPr>
    </w:p>
    <w:p w14:paraId="1E0AB232" w14:textId="77777777" w:rsidR="001427E8" w:rsidRDefault="001427E8">
      <w:pPr>
        <w:sectPr w:rsidR="001427E8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B62EA54" w14:textId="77777777" w:rsidR="001427E8" w:rsidRDefault="00142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27E8" w14:paraId="4C3A0AB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45AE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02735" w14:textId="77777777" w:rsidR="001427E8" w:rsidRDefault="0057219C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литература, золотой век поэзии.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Ораторское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Цицерон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D0D8B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D7FE9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0F57F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6D9B0" w14:textId="065DD121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9F288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427E8" w14:paraId="517A949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A2156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DE10C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наук. Римские историки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F460D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F3F82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42F73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D24B9" w14:textId="3825CEAF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68DCB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78C8863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42C37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12A5F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 и скульптура. Пантеон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36A09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7A7D9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EFBBD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C3537" w14:textId="6DDD46E9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23142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7E5685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2ED7D" w14:textId="77777777" w:rsidR="001427E8" w:rsidRDefault="005721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D9CB8" w14:textId="77777777" w:rsidR="001427E8" w:rsidRPr="009E33A7" w:rsidRDefault="0057219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9E33A7">
              <w:rPr>
                <w:lang w:val="ru-RU"/>
              </w:rPr>
              <w:br/>
            </w: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Древнего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1FD2F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AD2B6" w14:textId="77777777" w:rsidR="001427E8" w:rsidRDefault="00142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25368" w14:textId="77777777" w:rsidR="001427E8" w:rsidRDefault="00142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6749A" w14:textId="6BD3ADA4" w:rsidR="001427E8" w:rsidRDefault="001427E8" w:rsidP="009E33A7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41E25" w14:textId="77777777" w:rsidR="001427E8" w:rsidRDefault="005721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427E8" w14:paraId="5EA36130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128BA" w14:textId="77777777" w:rsidR="001427E8" w:rsidRPr="009E33A7" w:rsidRDefault="005721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E3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42DDA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FEC93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377D9" w14:textId="77777777" w:rsidR="001427E8" w:rsidRDefault="005721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9C5BA" w14:textId="77777777" w:rsidR="001427E8" w:rsidRDefault="001427E8"/>
        </w:tc>
      </w:tr>
    </w:tbl>
    <w:p w14:paraId="3CD44880" w14:textId="77777777" w:rsidR="001427E8" w:rsidRDefault="001427E8">
      <w:pPr>
        <w:autoSpaceDE w:val="0"/>
        <w:autoSpaceDN w:val="0"/>
        <w:spacing w:after="0" w:line="14" w:lineRule="exact"/>
      </w:pPr>
    </w:p>
    <w:p w14:paraId="36EE3D14" w14:textId="77777777" w:rsidR="001427E8" w:rsidRDefault="001427E8">
      <w:pPr>
        <w:sectPr w:rsidR="001427E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CA9F54A" w14:textId="77777777" w:rsidR="001427E8" w:rsidRDefault="001427E8">
      <w:pPr>
        <w:autoSpaceDE w:val="0"/>
        <w:autoSpaceDN w:val="0"/>
        <w:spacing w:after="78" w:line="220" w:lineRule="exact"/>
      </w:pPr>
    </w:p>
    <w:p w14:paraId="4F340D98" w14:textId="77777777" w:rsidR="001427E8" w:rsidRDefault="0057219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1AFA67D9" w14:textId="77777777" w:rsidR="001427E8" w:rsidRDefault="0057219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136EAB54" w14:textId="77777777" w:rsidR="001427E8" w:rsidRPr="009E33A7" w:rsidRDefault="0057219C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 История Древнего мира.5 </w:t>
      </w:r>
      <w:proofErr w:type="spellStart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9E33A7">
        <w:rPr>
          <w:lang w:val="ru-RU"/>
        </w:rPr>
        <w:br/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17AF7189" w14:textId="77777777" w:rsidR="001427E8" w:rsidRPr="009E33A7" w:rsidRDefault="0057219C">
      <w:pPr>
        <w:autoSpaceDE w:val="0"/>
        <w:autoSpaceDN w:val="0"/>
        <w:spacing w:before="262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40A35B34" w14:textId="77777777" w:rsidR="001427E8" w:rsidRPr="009E33A7" w:rsidRDefault="0057219C">
      <w:pPr>
        <w:autoSpaceDE w:val="0"/>
        <w:autoSpaceDN w:val="0"/>
        <w:spacing w:before="262" w:after="0" w:line="230" w:lineRule="auto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55EEA9D7" w14:textId="77777777" w:rsidR="001427E8" w:rsidRPr="009E33A7" w:rsidRDefault="0057219C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E33A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3FF66FAD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C272021" w14:textId="77777777" w:rsidR="001427E8" w:rsidRPr="009E33A7" w:rsidRDefault="001427E8">
      <w:pPr>
        <w:autoSpaceDE w:val="0"/>
        <w:autoSpaceDN w:val="0"/>
        <w:spacing w:after="78" w:line="220" w:lineRule="exact"/>
        <w:rPr>
          <w:lang w:val="ru-RU"/>
        </w:rPr>
      </w:pPr>
    </w:p>
    <w:p w14:paraId="34087B7D" w14:textId="77777777" w:rsidR="001427E8" w:rsidRPr="009E33A7" w:rsidRDefault="0057219C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9E33A7">
        <w:rPr>
          <w:lang w:val="ru-RU"/>
        </w:rPr>
        <w:br/>
      </w:r>
      <w:proofErr w:type="spellStart"/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9E3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14:paraId="44763AA9" w14:textId="77777777" w:rsidR="001427E8" w:rsidRPr="009E33A7" w:rsidRDefault="001427E8">
      <w:pPr>
        <w:rPr>
          <w:lang w:val="ru-RU"/>
        </w:rPr>
        <w:sectPr w:rsidR="001427E8" w:rsidRPr="009E33A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6B52D7B" w14:textId="77777777" w:rsidR="0057219C" w:rsidRPr="009E33A7" w:rsidRDefault="0057219C">
      <w:pPr>
        <w:rPr>
          <w:lang w:val="ru-RU"/>
        </w:rPr>
      </w:pPr>
    </w:p>
    <w:sectPr w:rsidR="0057219C" w:rsidRPr="009E33A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427E8"/>
    <w:rsid w:val="0015074B"/>
    <w:rsid w:val="0029639D"/>
    <w:rsid w:val="00326F90"/>
    <w:rsid w:val="0057219C"/>
    <w:rsid w:val="009E33A7"/>
    <w:rsid w:val="00AA1D8D"/>
    <w:rsid w:val="00B47730"/>
    <w:rsid w:val="00CB0664"/>
    <w:rsid w:val="00E16DB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676E6"/>
  <w14:defaultImageDpi w14:val="300"/>
  <w15:docId w15:val="{9353131E-144A-48F4-B52C-82637C14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5662</Words>
  <Characters>32276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4</cp:revision>
  <dcterms:created xsi:type="dcterms:W3CDTF">2022-09-14T09:36:00Z</dcterms:created>
  <dcterms:modified xsi:type="dcterms:W3CDTF">2022-09-14T09:43:00Z</dcterms:modified>
  <cp:category/>
</cp:coreProperties>
</file>